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3823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杨开勇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3~17周</w:t>
      </w:r>
    </w:p>
    <w:bookmarkStart w:id="1" w:name="382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(130031—006)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中药类246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(130031—006)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中药类246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(130031—006)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中药类246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(130031—006)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中药类246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